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0" w:after="260"/>
        <w:jc w:val="center"/>
        <w:rPr>
          <w:rFonts w:hint="eastAsia" w:ascii="Times New Roman" w:hAnsi="Times New Roman" w:eastAsia="宋体"/>
          <w:b/>
          <w:bCs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/>
          <w:b/>
          <w:bCs/>
          <w:sz w:val="48"/>
          <w:szCs w:val="48"/>
          <w:lang w:val="en-US" w:eastAsia="zh-CN"/>
        </w:rPr>
        <w:t>诚信承诺书</w:t>
      </w:r>
    </w:p>
    <w:p>
      <w:pPr>
        <w:spacing w:before="260" w:after="260"/>
        <w:ind w:firstLine="520" w:firstLineChars="200"/>
        <w:jc w:val="left"/>
      </w:pPr>
      <w:r>
        <w:rPr>
          <w:rFonts w:hint="eastAsia" w:ascii="Times New Roman" w:hAnsi="Times New Roman" w:eastAsia="宋体"/>
          <w:b w:val="0"/>
          <w:sz w:val="26"/>
        </w:rPr>
        <w:t>亚德客慈善公益助学金</w:t>
      </w:r>
      <w:r>
        <w:rPr>
          <w:rFonts w:ascii="Times New Roman" w:hAnsi="Times New Roman" w:eastAsia="宋体"/>
          <w:b w:val="0"/>
          <w:sz w:val="26"/>
        </w:rPr>
        <w:t>是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亚德客国际集团</w:t>
      </w:r>
      <w:r>
        <w:rPr>
          <w:rFonts w:ascii="Times New Roman" w:hAnsi="Times New Roman" w:eastAsia="宋体"/>
          <w:b w:val="0"/>
          <w:sz w:val="26"/>
        </w:rPr>
        <w:t>用来激励大学生努力学习奋发图强，帮助家庭经济困难学生顺利完成学业的专项资金。作为受助学生，我忠心的感谢党政府和人民，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感谢亚德客国际集团，</w:t>
      </w:r>
      <w:r>
        <w:rPr>
          <w:rFonts w:ascii="Times New Roman" w:hAnsi="Times New Roman" w:eastAsia="宋体"/>
          <w:b w:val="0"/>
          <w:sz w:val="26"/>
        </w:rPr>
        <w:t>感谢学校和老师，我要倍加珍惜良好的学习机会，发奋图强，努力学习，以实际行动回报社会。我庄严做出如下承诺：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申报材料中</w:t>
      </w:r>
      <w:r>
        <w:rPr>
          <w:rFonts w:ascii="Times New Roman" w:hAnsi="Times New Roman" w:eastAsia="宋体"/>
          <w:b w:val="0"/>
          <w:sz w:val="26"/>
        </w:rPr>
        <w:t>所述内容完全属实。我申请</w:t>
      </w:r>
      <w:r>
        <w:rPr>
          <w:rFonts w:hint="eastAsia" w:ascii="Times New Roman" w:hAnsi="Times New Roman" w:eastAsia="宋体"/>
          <w:b w:val="0"/>
          <w:sz w:val="26"/>
        </w:rPr>
        <w:t>亚德客慈善公益助学金</w:t>
      </w:r>
      <w:r>
        <w:rPr>
          <w:rFonts w:ascii="Times New Roman" w:hAnsi="Times New Roman" w:eastAsia="宋体"/>
          <w:b w:val="0"/>
          <w:sz w:val="26"/>
        </w:rPr>
        <w:t>，保证把它用于就读期间的生活和学习费用，遵守校纪校规，勤奋求学，早日成才，报效国家。为此，我保证在校期间能够做到：</w:t>
      </w: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一、热爱社会主义祖国，拥护中国共产党的领导，遵纪守法，诚实守信，积极向上，做一名德智体美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劳</w:t>
      </w:r>
      <w:r>
        <w:rPr>
          <w:rFonts w:ascii="Times New Roman" w:hAnsi="Times New Roman" w:eastAsia="宋体"/>
          <w:b w:val="0"/>
          <w:sz w:val="26"/>
        </w:rPr>
        <w:t>全面发展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、</w:t>
      </w:r>
      <w:r>
        <w:rPr>
          <w:rFonts w:ascii="Times New Roman" w:hAnsi="Times New Roman" w:eastAsia="宋体"/>
          <w:b w:val="0"/>
          <w:sz w:val="26"/>
        </w:rPr>
        <w:t>品学兼优的优秀大学生，争取早日成才，报效祖国。</w:t>
      </w: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二、勤俭节约，生活简朴。合理使用国家助学金，养成良好的消费观念和生活习惯，不抽烟，不酗酒，不迷网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，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不在网络发表不当言论；</w:t>
      </w:r>
      <w:r>
        <w:rPr>
          <w:rFonts w:ascii="Times New Roman" w:hAnsi="Times New Roman" w:eastAsia="宋体"/>
          <w:b w:val="0"/>
          <w:sz w:val="26"/>
        </w:rPr>
        <w:t>注重仪表，朴实得体，不去高档消费，保证把助学金用到学习和生活上，绝不私分助学金。</w:t>
      </w: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三、自律文明，勤奋求学，自立自强。严格遵守学校的各项规章制度，文明修身、提高素质。刻苦努力学习，踏实认真工作，做一个有益于社会的人。</w:t>
      </w:r>
    </w:p>
    <w:p>
      <w:pPr>
        <w:spacing w:before="260" w:after="260"/>
        <w:ind w:firstLine="520"/>
        <w:jc w:val="left"/>
        <w:rPr>
          <w:rFonts w:ascii="Times New Roman" w:hAnsi="Times New Roman" w:eastAsia="宋体"/>
          <w:b w:val="0"/>
          <w:sz w:val="26"/>
        </w:rPr>
      </w:pPr>
      <w:r>
        <w:rPr>
          <w:rFonts w:ascii="Times New Roman" w:hAnsi="Times New Roman" w:eastAsia="宋体"/>
          <w:b w:val="0"/>
          <w:sz w:val="26"/>
        </w:rPr>
        <w:t>四、诚实守信，履行承诺。自愿接受学校、老师、同学的监督，如果发生违纪情况，我接受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校基金会</w:t>
      </w:r>
      <w:r>
        <w:rPr>
          <w:rFonts w:ascii="Times New Roman" w:hAnsi="Times New Roman" w:eastAsia="宋体"/>
          <w:b w:val="0"/>
          <w:sz w:val="26"/>
        </w:rPr>
        <w:t>缓发助学金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或</w:t>
      </w:r>
      <w:bookmarkStart w:id="0" w:name="_GoBack"/>
      <w:bookmarkEnd w:id="0"/>
      <w:r>
        <w:rPr>
          <w:rFonts w:ascii="Times New Roman" w:hAnsi="Times New Roman" w:eastAsia="宋体"/>
          <w:b w:val="0"/>
          <w:sz w:val="26"/>
        </w:rPr>
        <w:t>取消助学金参评资格的处理。</w:t>
      </w:r>
    </w:p>
    <w:p>
      <w:pPr>
        <w:spacing w:before="260" w:after="260"/>
        <w:ind w:firstLine="520" w:firstLineChars="200"/>
        <w:jc w:val="left"/>
      </w:pP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五、</w:t>
      </w:r>
      <w:r>
        <w:rPr>
          <w:rFonts w:ascii="Times New Roman" w:hAnsi="Times New Roman" w:eastAsia="宋体"/>
          <w:b w:val="0"/>
          <w:sz w:val="26"/>
        </w:rPr>
        <w:t>获得</w:t>
      </w:r>
      <w:r>
        <w:rPr>
          <w:rFonts w:hint="eastAsia" w:ascii="Times New Roman" w:hAnsi="Times New Roman" w:eastAsia="宋体"/>
          <w:b w:val="0"/>
          <w:sz w:val="26"/>
        </w:rPr>
        <w:t>亚德客慈善公益</w:t>
      </w:r>
      <w:r>
        <w:rPr>
          <w:rFonts w:ascii="Times New Roman" w:hAnsi="Times New Roman" w:eastAsia="宋体"/>
          <w:b w:val="0"/>
          <w:sz w:val="26"/>
        </w:rPr>
        <w:t>助学金后，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我</w:t>
      </w:r>
      <w:r>
        <w:rPr>
          <w:rFonts w:ascii="Times New Roman" w:hAnsi="Times New Roman" w:eastAsia="宋体"/>
          <w:b w:val="0"/>
          <w:sz w:val="26"/>
        </w:rPr>
        <w:t>自愿加入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“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校友会大学生志愿者协会</w:t>
      </w:r>
      <w:r>
        <w:rPr>
          <w:rFonts w:hint="eastAsia" w:ascii="Times New Roman" w:hAnsi="Times New Roman" w:eastAsia="宋体"/>
          <w:b w:val="0"/>
          <w:sz w:val="26"/>
          <w:lang w:eastAsia="zh-CN"/>
        </w:rPr>
        <w:t>”</w:t>
      </w:r>
      <w:r>
        <w:rPr>
          <w:rFonts w:ascii="Times New Roman" w:hAnsi="Times New Roman" w:eastAsia="宋体"/>
          <w:b w:val="0"/>
          <w:sz w:val="26"/>
        </w:rPr>
        <w:t>，服从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校友会和基金会</w:t>
      </w:r>
      <w:r>
        <w:rPr>
          <w:rFonts w:ascii="Times New Roman" w:hAnsi="Times New Roman" w:eastAsia="宋体"/>
          <w:b w:val="0"/>
          <w:sz w:val="26"/>
        </w:rPr>
        <w:t>的调配和管理，积极参加公益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>活动和志愿服务活动</w:t>
      </w:r>
      <w:r>
        <w:rPr>
          <w:rFonts w:ascii="Times New Roman" w:hAnsi="Times New Roman" w:eastAsia="宋体"/>
          <w:b w:val="0"/>
          <w:sz w:val="26"/>
        </w:rPr>
        <w:t>。</w:t>
      </w:r>
    </w:p>
    <w:p>
      <w:pPr>
        <w:spacing w:before="260" w:after="260"/>
        <w:ind w:firstLine="520"/>
        <w:jc w:val="left"/>
        <w:rPr>
          <w:rFonts w:hint="eastAsia" w:ascii="Times New Roman" w:hAnsi="Times New Roman" w:eastAsia="宋体"/>
          <w:b w:val="0"/>
          <w:sz w:val="26"/>
          <w:lang w:val="en-US" w:eastAsia="zh-CN"/>
        </w:rPr>
      </w:pPr>
    </w:p>
    <w:p>
      <w:pPr>
        <w:spacing w:before="260" w:after="260"/>
        <w:jc w:val="left"/>
      </w:pPr>
      <w:r>
        <w:rPr>
          <w:rFonts w:ascii="Times New Roman" w:hAnsi="Times New Roman" w:eastAsia="宋体"/>
          <w:b w:val="0"/>
          <w:sz w:val="26"/>
        </w:rPr>
        <w:t>　　承诺人：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                                   </w:t>
      </w:r>
      <w:r>
        <w:rPr>
          <w:rFonts w:ascii="Times New Roman" w:hAnsi="Times New Roman" w:eastAsia="宋体"/>
          <w:b w:val="0"/>
          <w:sz w:val="26"/>
        </w:rPr>
        <w:t xml:space="preserve"> 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</w:t>
      </w:r>
      <w:r>
        <w:rPr>
          <w:rFonts w:ascii="Times New Roman" w:hAnsi="Times New Roman" w:eastAsia="宋体"/>
          <w:b w:val="0"/>
          <w:sz w:val="26"/>
        </w:rPr>
        <w:t>班级：</w:t>
      </w:r>
    </w:p>
    <w:p>
      <w:pPr>
        <w:spacing w:before="260" w:after="260"/>
        <w:jc w:val="right"/>
      </w:pPr>
      <w:r>
        <w:rPr>
          <w:rFonts w:ascii="Times New Roman" w:hAnsi="Times New Roman" w:eastAsia="宋体"/>
          <w:b w:val="0"/>
          <w:sz w:val="26"/>
        </w:rPr>
        <w:t>　　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</w:t>
      </w:r>
      <w:r>
        <w:rPr>
          <w:rFonts w:ascii="Times New Roman" w:hAnsi="Times New Roman" w:eastAsia="宋体"/>
          <w:b w:val="0"/>
          <w:sz w:val="26"/>
        </w:rPr>
        <w:t xml:space="preserve">年 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   </w:t>
      </w:r>
      <w:r>
        <w:rPr>
          <w:rFonts w:ascii="Times New Roman" w:hAnsi="Times New Roman" w:eastAsia="宋体"/>
          <w:b w:val="0"/>
          <w:sz w:val="26"/>
        </w:rPr>
        <w:t xml:space="preserve">月 </w:t>
      </w:r>
      <w:r>
        <w:rPr>
          <w:rFonts w:hint="eastAsia" w:ascii="Times New Roman" w:hAnsi="Times New Roman" w:eastAsia="宋体"/>
          <w:b w:val="0"/>
          <w:sz w:val="26"/>
          <w:lang w:val="en-US" w:eastAsia="zh-CN"/>
        </w:rPr>
        <w:t xml:space="preserve">     </w:t>
      </w:r>
      <w:r>
        <w:rPr>
          <w:rFonts w:ascii="Times New Roman" w:hAnsi="Times New Roman" w:eastAsia="宋体"/>
          <w:b w:val="0"/>
          <w:sz w:val="26"/>
        </w:rPr>
        <w:t>日</w:t>
      </w:r>
    </w:p>
    <w:sectPr>
      <w:headerReference r:id="rId5" w:type="default"/>
      <w:footerReference r:id="rId6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framePr w:wrap="around" w:vAnchor="text" w:hAnchor="margin" w:xAlign="center" w:y="1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afterLines="0"/>
    </w:pPr>
    <w:r>
      <w:rPr>
        <w:rStyle w:val="134"/>
      </w:rPr>
      <w:fldChar w:fldCharType="begin"/>
    </w:r>
    <w:r>
      <w:rPr>
        <w:rStyle w:val="134"/>
      </w:rPr>
      <w:instrText xml:space="preserve"> PAGE  </w:instrText>
    </w:r>
    <w:r>
      <w:rPr>
        <w:rStyle w:val="134"/>
      </w:rPr>
      <w:fldChar w:fldCharType="separate"/>
    </w:r>
    <w:r>
      <w:rPr>
        <w:rStyle w:val="134"/>
      </w:rPr>
      <w:t>1</w:t>
    </w:r>
    <w:r>
      <w:rPr>
        <w:rStyle w:val="134"/>
      </w:rPr>
      <w:fldChar w:fldCharType="end"/>
    </w:r>
  </w:p>
  <w:p>
    <w:pPr>
      <w:pStyle w:val="2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NWRkNDkxNGFjMTE3Yjc5ZDI5MDBjZmJkMDcyOWIifQ=="/>
    <w:docVar w:name="KSO_WPS_MARK_KEY" w:val="53c7ebd1-58f7-41c0-880f-8d6c0a897f24"/>
  </w:docVars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1C117833"/>
    <w:rsid w:val="45EF7BE4"/>
    <w:rsid w:val="7D45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qFormat="1"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qFormat="1"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4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6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8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7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5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7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qFormat/>
    <w:uiPriority w:val="99"/>
    <w:pPr>
      <w:ind w:left="360" w:hanging="360"/>
      <w:contextualSpacing/>
    </w:pPr>
  </w:style>
  <w:style w:type="paragraph" w:styleId="28">
    <w:name w:val="Body Text 2"/>
    <w:basedOn w:val="1"/>
    <w:link w:val="146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qFormat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2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qFormat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qFormat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qFormat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qFormat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qFormat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qFormat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qFormat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qFormat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page number"/>
    <w:basedOn w:val="132"/>
    <w:semiHidden/>
    <w:unhideWhenUsed/>
    <w:qFormat/>
    <w:uiPriority w:val="99"/>
  </w:style>
  <w:style w:type="character" w:styleId="135">
    <w:name w:val="Emphasis"/>
    <w:basedOn w:val="132"/>
    <w:qFormat/>
    <w:uiPriority w:val="20"/>
    <w:rPr>
      <w:i/>
      <w:iCs/>
    </w:rPr>
  </w:style>
  <w:style w:type="character" w:customStyle="1" w:styleId="136">
    <w:name w:val="Header Char"/>
    <w:basedOn w:val="132"/>
    <w:link w:val="25"/>
    <w:qFormat/>
    <w:uiPriority w:val="99"/>
  </w:style>
  <w:style w:type="character" w:customStyle="1" w:styleId="137">
    <w:name w:val="Footer Char"/>
    <w:basedOn w:val="132"/>
    <w:link w:val="24"/>
    <w:qFormat/>
    <w:uiPriority w:val="99"/>
  </w:style>
  <w:style w:type="paragraph" w:styleId="138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9">
    <w:name w:val="Heading 1 Char"/>
    <w:basedOn w:val="132"/>
    <w:link w:val="3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40">
    <w:name w:val="Heading 2 Char"/>
    <w:basedOn w:val="132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1">
    <w:name w:val="Heading 3 Char"/>
    <w:basedOn w:val="132"/>
    <w:link w:val="5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2">
    <w:name w:val="Title Char"/>
    <w:basedOn w:val="132"/>
    <w:link w:val="31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3">
    <w:name w:val="Subtitle Char"/>
    <w:basedOn w:val="132"/>
    <w:link w:val="2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4">
    <w:name w:val="List Paragraph"/>
    <w:basedOn w:val="1"/>
    <w:qFormat/>
    <w:uiPriority w:val="34"/>
    <w:pPr>
      <w:ind w:left="720"/>
      <w:contextualSpacing/>
    </w:pPr>
  </w:style>
  <w:style w:type="character" w:customStyle="1" w:styleId="145">
    <w:name w:val="Body Text Char"/>
    <w:basedOn w:val="132"/>
    <w:link w:val="19"/>
    <w:qFormat/>
    <w:uiPriority w:val="99"/>
  </w:style>
  <w:style w:type="character" w:customStyle="1" w:styleId="146">
    <w:name w:val="Body Text 2 Char"/>
    <w:basedOn w:val="132"/>
    <w:link w:val="28"/>
    <w:qFormat/>
    <w:uiPriority w:val="99"/>
  </w:style>
  <w:style w:type="character" w:customStyle="1" w:styleId="147">
    <w:name w:val="Body Text 3 Char"/>
    <w:basedOn w:val="132"/>
    <w:link w:val="17"/>
    <w:qFormat/>
    <w:uiPriority w:val="99"/>
    <w:rPr>
      <w:sz w:val="16"/>
      <w:szCs w:val="16"/>
    </w:rPr>
  </w:style>
  <w:style w:type="character" w:customStyle="1" w:styleId="148">
    <w:name w:val="Macro Text Char"/>
    <w:basedOn w:val="132"/>
    <w:link w:val="2"/>
    <w:qFormat/>
    <w:uiPriority w:val="99"/>
    <w:rPr>
      <w:rFonts w:ascii="Courier" w:hAnsi="Courier"/>
      <w:sz w:val="20"/>
      <w:szCs w:val="20"/>
    </w:rPr>
  </w:style>
  <w:style w:type="paragraph" w:styleId="149">
    <w:name w:val="Quote"/>
    <w:basedOn w:val="1"/>
    <w:next w:val="1"/>
    <w:link w:val="150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Quote Char"/>
    <w:basedOn w:val="132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1">
    <w:name w:val="Heading 4 Char"/>
    <w:basedOn w:val="132"/>
    <w:link w:val="6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2">
    <w:name w:val="Heading 5 Char"/>
    <w:basedOn w:val="132"/>
    <w:link w:val="7"/>
    <w:semiHidden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3">
    <w:name w:val="Heading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4">
    <w:name w:val="Heading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5">
    <w:name w:val="Heading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6">
    <w:name w:val="Heading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7">
    <w:name w:val="Intense Quote"/>
    <w:basedOn w:val="1"/>
    <w:next w:val="1"/>
    <w:link w:val="158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Intense Quote Char"/>
    <w:basedOn w:val="132"/>
    <w:link w:val="157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9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60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1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2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3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4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606</Words>
  <Characters>606</Characters>
  <Lines>0</Lines>
  <Paragraphs>0</Paragraphs>
  <TotalTime>4</TotalTime>
  <ScaleCrop>false</ScaleCrop>
  <LinksUpToDate>false</LinksUpToDate>
  <CharactersWithSpaces>670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QQ奥特曼</cp:lastModifiedBy>
  <dcterms:modified xsi:type="dcterms:W3CDTF">2024-09-10T01:55:43Z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CD36BDAEA17743EFA94E60A67790CE0A</vt:lpwstr>
  </property>
</Properties>
</file>